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9D" w:rsidRDefault="00D249A4" w:rsidP="0008463D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tt-RU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9777730" cy="6981596"/>
            <wp:effectExtent l="0" t="0" r="0" b="0"/>
            <wp:docPr id="1" name="Рисунок 1" descr="C:\Users\ученик\Desktop\2020_03_25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еник\Desktop\2020_03_25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1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339D" w:rsidRDefault="00DB339D" w:rsidP="0008463D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tt-RU"/>
        </w:rPr>
      </w:pPr>
    </w:p>
    <w:p w:rsidR="00DB339D" w:rsidRDefault="00DB339D" w:rsidP="0008463D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sz w:val="32"/>
          <w:szCs w:val="32"/>
          <w:lang w:val="tt-RU"/>
        </w:rPr>
      </w:pP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lang w:val="tt-RU"/>
        </w:rPr>
        <w:t xml:space="preserve">                                      </w:t>
      </w:r>
      <w:r w:rsidRPr="00DB339D">
        <w:rPr>
          <w:rFonts w:ascii="Times New Roman" w:hAnsi="Times New Roman" w:cs="Times New Roman"/>
          <w:sz w:val="28"/>
          <w:szCs w:val="28"/>
          <w:lang w:val="tt-RU"/>
        </w:rPr>
        <w:t>Муниципальное бюджетное общеобразовательное учреждение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39D">
        <w:rPr>
          <w:rFonts w:ascii="Times New Roman" w:hAnsi="Times New Roman" w:cs="Times New Roman"/>
          <w:sz w:val="28"/>
          <w:szCs w:val="28"/>
          <w:lang w:val="tt-RU"/>
        </w:rPr>
        <w:t xml:space="preserve">                 </w:t>
      </w: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«</w:t>
      </w:r>
      <w:proofErr w:type="spellStart"/>
      <w:r w:rsidRPr="00DB339D">
        <w:rPr>
          <w:rFonts w:ascii="Times New Roman" w:hAnsi="Times New Roman" w:cs="Times New Roman"/>
          <w:sz w:val="28"/>
          <w:szCs w:val="28"/>
        </w:rPr>
        <w:t>Тахталинская</w:t>
      </w:r>
      <w:proofErr w:type="spellEnd"/>
      <w:r w:rsidRPr="00DB339D"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spellStart"/>
      <w:r w:rsidRPr="00DB339D">
        <w:rPr>
          <w:rFonts w:ascii="Times New Roman" w:hAnsi="Times New Roman" w:cs="Times New Roman"/>
          <w:sz w:val="28"/>
          <w:szCs w:val="28"/>
        </w:rPr>
        <w:t>Аксубаевского</w:t>
      </w:r>
      <w:proofErr w:type="spellEnd"/>
      <w:r w:rsidRPr="00DB339D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DB339D" w:rsidRPr="00DB339D" w:rsidRDefault="00DB339D" w:rsidP="00DB339D">
      <w:pPr>
        <w:tabs>
          <w:tab w:val="left" w:pos="9288"/>
        </w:tabs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DB339D">
        <w:rPr>
          <w:rFonts w:ascii="Times New Roman" w:hAnsi="Times New Roman" w:cs="Times New Roman"/>
        </w:rPr>
        <w:t xml:space="preserve">«Утверждаю»                       </w:t>
      </w:r>
    </w:p>
    <w:p w:rsidR="00DB339D" w:rsidRPr="00DB339D" w:rsidRDefault="00DB339D" w:rsidP="00DB339D">
      <w:pPr>
        <w:tabs>
          <w:tab w:val="left" w:pos="9288"/>
        </w:tabs>
        <w:snapToGrid w:val="0"/>
        <w:spacing w:line="240" w:lineRule="auto"/>
        <w:jc w:val="center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DB339D">
        <w:rPr>
          <w:rFonts w:ascii="Times New Roman" w:hAnsi="Times New Roman" w:cs="Times New Roman"/>
        </w:rPr>
        <w:t xml:space="preserve"> Директор школы</w:t>
      </w:r>
    </w:p>
    <w:p w:rsidR="00DB339D" w:rsidRDefault="00DB339D" w:rsidP="00DB339D">
      <w:pPr>
        <w:tabs>
          <w:tab w:val="left" w:pos="9288"/>
        </w:tabs>
        <w:spacing w:line="240" w:lineRule="auto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DB339D">
        <w:rPr>
          <w:rFonts w:ascii="Times New Roman" w:hAnsi="Times New Roman" w:cs="Times New Roman"/>
        </w:rPr>
        <w:t>Ха</w:t>
      </w:r>
      <w:proofErr w:type="gramStart"/>
      <w:r w:rsidRPr="00DB339D">
        <w:rPr>
          <w:rFonts w:ascii="Times New Roman" w:hAnsi="Times New Roman" w:cs="Times New Roman"/>
          <w:lang w:val="en-US"/>
        </w:rPr>
        <w:t>c</w:t>
      </w:r>
      <w:proofErr w:type="spellStart"/>
      <w:proofErr w:type="gramEnd"/>
      <w:r w:rsidRPr="00DB339D">
        <w:rPr>
          <w:rFonts w:ascii="Times New Roman" w:hAnsi="Times New Roman" w:cs="Times New Roman"/>
        </w:rPr>
        <w:t>анов</w:t>
      </w:r>
      <w:proofErr w:type="spellEnd"/>
      <w:r w:rsidRPr="00DB339D">
        <w:rPr>
          <w:rFonts w:ascii="Times New Roman" w:hAnsi="Times New Roman" w:cs="Times New Roman"/>
        </w:rPr>
        <w:t xml:space="preserve"> Р.К.</w:t>
      </w:r>
    </w:p>
    <w:p w:rsidR="00DB339D" w:rsidRPr="00DB339D" w:rsidRDefault="00DB339D" w:rsidP="00DB339D">
      <w:pPr>
        <w:tabs>
          <w:tab w:val="left" w:pos="9288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DB339D">
        <w:rPr>
          <w:rFonts w:ascii="Times New Roman" w:hAnsi="Times New Roman" w:cs="Times New Roman"/>
        </w:rPr>
        <w:t>Приказ №49 от 31августа 2019г.</w:t>
      </w:r>
    </w:p>
    <w:p w:rsidR="00DB339D" w:rsidRPr="00DB339D" w:rsidRDefault="00DB339D" w:rsidP="00DB339D">
      <w:pPr>
        <w:tabs>
          <w:tab w:val="left" w:pos="9288"/>
        </w:tabs>
        <w:spacing w:line="240" w:lineRule="auto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DB339D" w:rsidRPr="00DB339D" w:rsidRDefault="00DB339D" w:rsidP="00DB339D">
      <w:pPr>
        <w:shd w:val="clear" w:color="auto" w:fill="FFFFFF"/>
        <w:ind w:right="82"/>
        <w:rPr>
          <w:rFonts w:ascii="Times New Roman" w:hAnsi="Times New Roman" w:cs="Times New Roman"/>
          <w:color w:val="000000"/>
          <w:spacing w:val="-1"/>
        </w:rPr>
      </w:pPr>
      <w:r w:rsidRPr="00DB339D">
        <w:rPr>
          <w:rFonts w:ascii="Times New Roman" w:hAnsi="Times New Roman" w:cs="Times New Roman"/>
          <w:color w:val="000000"/>
          <w:spacing w:val="-1"/>
        </w:rPr>
        <w:t xml:space="preserve">                            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DB339D">
        <w:rPr>
          <w:rFonts w:ascii="Times New Roman" w:hAnsi="Times New Roman" w:cs="Times New Roman"/>
          <w:sz w:val="32"/>
          <w:szCs w:val="28"/>
        </w:rPr>
        <w:t xml:space="preserve">                                                             Р</w:t>
      </w:r>
      <w:r w:rsidRPr="00DB339D">
        <w:rPr>
          <w:rFonts w:ascii="Times New Roman" w:hAnsi="Times New Roman" w:cs="Times New Roman"/>
          <w:sz w:val="32"/>
          <w:szCs w:val="28"/>
          <w:lang w:val="tt-RU"/>
        </w:rPr>
        <w:t>абочая программа по предмету</w:t>
      </w:r>
      <w:r w:rsidRPr="00DB339D">
        <w:rPr>
          <w:rFonts w:ascii="Times New Roman" w:hAnsi="Times New Roman" w:cs="Times New Roman"/>
          <w:sz w:val="32"/>
          <w:szCs w:val="28"/>
        </w:rPr>
        <w:t xml:space="preserve">     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32"/>
          <w:szCs w:val="28"/>
          <w:lang w:val="tt-RU"/>
        </w:rPr>
      </w:pPr>
      <w:r w:rsidRPr="00DB339D">
        <w:rPr>
          <w:rFonts w:ascii="Times New Roman" w:hAnsi="Times New Roman" w:cs="Times New Roman"/>
          <w:sz w:val="32"/>
          <w:szCs w:val="28"/>
        </w:rPr>
        <w:t xml:space="preserve">                                   </w:t>
      </w: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B339D">
        <w:rPr>
          <w:rFonts w:ascii="Times New Roman" w:hAnsi="Times New Roman" w:cs="Times New Roman"/>
          <w:b/>
          <w:bCs/>
        </w:rPr>
        <w:t>«</w:t>
      </w:r>
      <w:r w:rsidRPr="00DB339D">
        <w:rPr>
          <w:rFonts w:ascii="Times New Roman" w:hAnsi="Times New Roman" w:cs="Times New Roman"/>
          <w:b/>
          <w:sz w:val="32"/>
          <w:szCs w:val="32"/>
          <w:lang w:val="tt-RU"/>
        </w:rPr>
        <w:t>Технология</w:t>
      </w:r>
      <w:r w:rsidRPr="00DB339D">
        <w:rPr>
          <w:rFonts w:ascii="Times New Roman" w:hAnsi="Times New Roman" w:cs="Times New Roman"/>
          <w:b/>
          <w:bCs/>
        </w:rPr>
        <w:t>»</w:t>
      </w:r>
      <w:r w:rsidRPr="00DB339D">
        <w:rPr>
          <w:rFonts w:ascii="Times New Roman" w:hAnsi="Times New Roman" w:cs="Times New Roman"/>
          <w:sz w:val="28"/>
          <w:szCs w:val="28"/>
        </w:rPr>
        <w:t xml:space="preserve"> для 2 класса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339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</w:t>
      </w: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DB339D">
        <w:rPr>
          <w:rFonts w:ascii="Times New Roman" w:hAnsi="Times New Roman" w:cs="Times New Roman"/>
          <w:sz w:val="28"/>
          <w:szCs w:val="28"/>
        </w:rPr>
        <w:t>учител</w:t>
      </w:r>
      <w:proofErr w:type="spellEnd"/>
      <w:r w:rsidRPr="00DB339D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Pr="00DB339D">
        <w:rPr>
          <w:rFonts w:ascii="Times New Roman" w:hAnsi="Times New Roman" w:cs="Times New Roman"/>
          <w:sz w:val="28"/>
          <w:szCs w:val="28"/>
        </w:rPr>
        <w:t xml:space="preserve"> начальных классов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первой квалификационной категории                                      </w:t>
      </w:r>
    </w:p>
    <w:p w:rsidR="00DB339D" w:rsidRPr="00DB339D" w:rsidRDefault="00DB339D" w:rsidP="00DB339D">
      <w:pPr>
        <w:tabs>
          <w:tab w:val="left" w:pos="9288"/>
        </w:tabs>
        <w:spacing w:after="0" w:line="240" w:lineRule="auto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</w:t>
      </w: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    Хасанов</w:t>
      </w:r>
      <w:r w:rsidRPr="00DB339D">
        <w:rPr>
          <w:rFonts w:ascii="Times New Roman" w:hAnsi="Times New Roman" w:cs="Times New Roman"/>
          <w:sz w:val="28"/>
          <w:szCs w:val="28"/>
          <w:lang w:val="tt-RU"/>
        </w:rPr>
        <w:t>ой</w:t>
      </w:r>
      <w:r w:rsidRPr="00DB3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39D">
        <w:rPr>
          <w:rFonts w:ascii="Times New Roman" w:hAnsi="Times New Roman" w:cs="Times New Roman"/>
          <w:sz w:val="28"/>
          <w:szCs w:val="28"/>
        </w:rPr>
        <w:t>Чечек</w:t>
      </w:r>
      <w:proofErr w:type="spellEnd"/>
      <w:r w:rsidRPr="00DB3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339D">
        <w:rPr>
          <w:rFonts w:ascii="Times New Roman" w:hAnsi="Times New Roman" w:cs="Times New Roman"/>
          <w:sz w:val="28"/>
          <w:szCs w:val="28"/>
        </w:rPr>
        <w:t>Чингизовн</w:t>
      </w:r>
      <w:proofErr w:type="spellEnd"/>
      <w:r w:rsidRPr="00DB339D">
        <w:rPr>
          <w:rFonts w:ascii="Times New Roman" w:hAnsi="Times New Roman" w:cs="Times New Roman"/>
          <w:sz w:val="28"/>
          <w:szCs w:val="28"/>
          <w:lang w:val="tt-RU"/>
        </w:rPr>
        <w:t>ы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 w:rsidRPr="00DB339D">
        <w:rPr>
          <w:rFonts w:ascii="Times New Roman" w:hAnsi="Times New Roman" w:cs="Times New Roman"/>
          <w:sz w:val="32"/>
          <w:szCs w:val="28"/>
        </w:rPr>
        <w:t xml:space="preserve">                                 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DB339D" w:rsidRPr="00DB339D" w:rsidRDefault="00DB339D" w:rsidP="00DB339D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DB339D" w:rsidRPr="00DB339D" w:rsidRDefault="00DB339D" w:rsidP="00DB339D">
      <w:pPr>
        <w:rPr>
          <w:rFonts w:ascii="Times New Roman" w:hAnsi="Times New Roman" w:cs="Times New Roman"/>
          <w:sz w:val="28"/>
          <w:szCs w:val="28"/>
        </w:rPr>
      </w:pPr>
      <w:r w:rsidRPr="00DB33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DB33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DB339D" w:rsidRPr="00DB339D" w:rsidRDefault="00DB339D" w:rsidP="00DB339D">
      <w:pPr>
        <w:spacing w:after="0" w:line="240" w:lineRule="auto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DB339D" w:rsidRPr="00DB339D" w:rsidRDefault="00DB339D" w:rsidP="00DB33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DB339D">
        <w:rPr>
          <w:rFonts w:ascii="Times New Roman" w:hAnsi="Times New Roman" w:cs="Times New Roman"/>
        </w:rPr>
        <w:t xml:space="preserve"> педагогического совета протокол №2</w:t>
      </w:r>
    </w:p>
    <w:p w:rsidR="00DB339D" w:rsidRPr="00DB339D" w:rsidRDefault="00DB339D" w:rsidP="00DB339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B339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DB339D">
        <w:rPr>
          <w:rFonts w:ascii="Times New Roman" w:hAnsi="Times New Roman" w:cs="Times New Roman"/>
        </w:rPr>
        <w:t xml:space="preserve">  31 августа 2019года</w:t>
      </w:r>
    </w:p>
    <w:p w:rsidR="00DB339D" w:rsidRPr="00DB339D" w:rsidRDefault="00DB339D" w:rsidP="00DB33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339D" w:rsidRPr="00DB339D" w:rsidRDefault="00DB339D" w:rsidP="00DB33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39D" w:rsidRPr="00DB339D" w:rsidRDefault="00DB339D" w:rsidP="00DB339D">
      <w:r w:rsidRPr="00337FC8">
        <w:t xml:space="preserve">     </w:t>
      </w:r>
      <w:r>
        <w:t xml:space="preserve">                                                                                                               </w:t>
      </w:r>
      <w:r w:rsidRPr="00DB339D">
        <w:rPr>
          <w:rFonts w:ascii="Times New Roman" w:hAnsi="Times New Roman" w:cs="Times New Roman"/>
        </w:rPr>
        <w:t>2019 – 2020 учебный год</w:t>
      </w:r>
    </w:p>
    <w:p w:rsidR="00DB339D" w:rsidRPr="0024569A" w:rsidRDefault="00DB339D" w:rsidP="00DB339D">
      <w:pPr>
        <w:jc w:val="both"/>
        <w:rPr>
          <w:lang w:val="tt-RU"/>
        </w:rPr>
      </w:pPr>
    </w:p>
    <w:p w:rsidR="00F21DE9" w:rsidRPr="00003FBE" w:rsidRDefault="00DB339D" w:rsidP="00DB33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  <w:lang w:val="tt-RU"/>
        </w:rPr>
        <w:t xml:space="preserve">             </w:t>
      </w:r>
      <w:r w:rsidR="0008463D" w:rsidRPr="003A22F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50A0D" w:rsidRPr="00E94B0E" w:rsidRDefault="00E50A0D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</w:t>
      </w:r>
      <w:r w:rsidR="003D5E7E" w:rsidRPr="00E94B0E">
        <w:rPr>
          <w:rFonts w:ascii="Times New Roman" w:hAnsi="Times New Roman" w:cs="Times New Roman"/>
          <w:color w:val="000000"/>
          <w:sz w:val="24"/>
          <w:szCs w:val="24"/>
        </w:rPr>
        <w:t>по технологии для 2</w:t>
      </w: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класса общеобразовательной школы разработана на основе:</w:t>
      </w:r>
    </w:p>
    <w:p w:rsidR="00E50A0D" w:rsidRPr="00E94B0E" w:rsidRDefault="00E50A0D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>- Федерального закона «Об образовании в РФ» от 29.12.2012 №273-ФЗ;</w:t>
      </w:r>
    </w:p>
    <w:p w:rsidR="00E50A0D" w:rsidRPr="00E94B0E" w:rsidRDefault="00E50A0D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E94B0E">
        <w:rPr>
          <w:rFonts w:ascii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России от 6 </w:t>
      </w:r>
      <w:proofErr w:type="gramEnd"/>
    </w:p>
    <w:p w:rsidR="00E50A0D" w:rsidRPr="00E94B0E" w:rsidRDefault="00E50A0D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>октября 2009 г. № 373, c учетом изменений от 31.12.2015 г. №1576;</w:t>
      </w:r>
    </w:p>
    <w:p w:rsidR="00E50A0D" w:rsidRPr="00E94B0E" w:rsidRDefault="00E50A0D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>- Примерной основной образовательной программы образовательного учреждения. Начальная школа;</w:t>
      </w:r>
    </w:p>
    <w:p w:rsidR="00E50A0D" w:rsidRPr="00E94B0E" w:rsidRDefault="00E50A0D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>- Примерны</w:t>
      </w:r>
      <w:r w:rsidR="00003FBE">
        <w:rPr>
          <w:rFonts w:ascii="Times New Roman" w:hAnsi="Times New Roman" w:cs="Times New Roman"/>
          <w:color w:val="000000"/>
          <w:sz w:val="24"/>
          <w:szCs w:val="24"/>
        </w:rPr>
        <w:t>х рабочих программ «</w:t>
      </w:r>
      <w:proofErr w:type="spellStart"/>
      <w:r w:rsidR="00003FBE">
        <w:rPr>
          <w:rFonts w:ascii="Times New Roman" w:hAnsi="Times New Roman" w:cs="Times New Roman"/>
          <w:color w:val="000000"/>
          <w:sz w:val="24"/>
          <w:szCs w:val="24"/>
        </w:rPr>
        <w:t>Переспектива</w:t>
      </w:r>
      <w:proofErr w:type="spellEnd"/>
      <w:r w:rsidRPr="00E94B0E">
        <w:rPr>
          <w:rFonts w:ascii="Times New Roman" w:hAnsi="Times New Roman" w:cs="Times New Roman"/>
          <w:color w:val="000000"/>
          <w:sz w:val="24"/>
          <w:szCs w:val="24"/>
        </w:rPr>
        <w:t>», 1-4 классы, 2011 г.;</w:t>
      </w:r>
    </w:p>
    <w:p w:rsidR="00E50A0D" w:rsidRPr="00CF06A9" w:rsidRDefault="00E50A0D" w:rsidP="003D5E7E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>- Основной образовательной программы начального общего образования</w:t>
      </w:r>
      <w:r w:rsidR="006C73B3"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МБОУ «</w:t>
      </w:r>
      <w:proofErr w:type="spellStart"/>
      <w:r w:rsidR="006C73B3" w:rsidRPr="00E94B0E">
        <w:rPr>
          <w:rFonts w:ascii="Times New Roman" w:hAnsi="Times New Roman" w:cs="Times New Roman"/>
          <w:color w:val="000000"/>
          <w:sz w:val="24"/>
          <w:szCs w:val="24"/>
        </w:rPr>
        <w:t>Тахталинская</w:t>
      </w:r>
      <w:proofErr w:type="spellEnd"/>
      <w:r w:rsidR="006C73B3"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73B3" w:rsidRPr="00E94B0E">
        <w:rPr>
          <w:rFonts w:ascii="Times New Roman" w:hAnsi="Times New Roman" w:cs="Times New Roman"/>
          <w:sz w:val="24"/>
          <w:szCs w:val="24"/>
        </w:rPr>
        <w:t>начальная</w:t>
      </w: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общеобразовательная школа» (</w:t>
      </w:r>
      <w:r w:rsidRPr="00CF06A9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утверждена </w:t>
      </w:r>
      <w:r w:rsidR="006C73B3" w:rsidRPr="00CF06A9">
        <w:rPr>
          <w:rFonts w:ascii="Times New Roman" w:hAnsi="Times New Roman" w:cs="Times New Roman"/>
          <w:color w:val="000000"/>
          <w:sz w:val="24"/>
          <w:szCs w:val="24"/>
        </w:rPr>
        <w:t>приказом  №</w:t>
      </w:r>
      <w:r w:rsidR="00CF06A9" w:rsidRPr="00CF06A9"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="006C73B3" w:rsidRPr="00CF06A9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CF06A9" w:rsidRPr="00CF06A9">
        <w:rPr>
          <w:rFonts w:ascii="Times New Roman" w:hAnsi="Times New Roman" w:cs="Times New Roman"/>
          <w:color w:val="000000"/>
          <w:sz w:val="24"/>
          <w:szCs w:val="24"/>
        </w:rPr>
        <w:t>29 августа</w:t>
      </w:r>
      <w:r w:rsidR="006C73B3" w:rsidRPr="00CF06A9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4C201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9F51A9">
        <w:rPr>
          <w:rFonts w:ascii="Times New Roman" w:hAnsi="Times New Roman"/>
          <w:color w:val="000000"/>
          <w:sz w:val="24"/>
          <w:szCs w:val="24"/>
        </w:rPr>
        <w:t>.,</w:t>
      </w:r>
      <w:r w:rsidR="009F51A9" w:rsidRPr="00D2711A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9F51A9" w:rsidRPr="006957A9">
        <w:rPr>
          <w:rFonts w:ascii="Times New Roman" w:hAnsi="Times New Roman"/>
          <w:sz w:val="24"/>
          <w:szCs w:val="24"/>
          <w:lang w:val="tt-RU"/>
        </w:rPr>
        <w:t>с изменениями на 26.04.2019</w:t>
      </w:r>
      <w:r w:rsidRPr="00CF06A9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62447" w:rsidRPr="005A1C2D" w:rsidRDefault="00E50A0D" w:rsidP="00462447">
      <w:pPr>
        <w:rPr>
          <w:bCs/>
          <w:lang w:val="tt-RU"/>
        </w:rPr>
      </w:pP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>Учебного плана МБОУ «</w:t>
      </w:r>
      <w:proofErr w:type="spellStart"/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>Тахталинская</w:t>
      </w:r>
      <w:proofErr w:type="spellEnd"/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55CA" w:rsidRPr="00E94B0E">
        <w:rPr>
          <w:rFonts w:ascii="Times New Roman" w:hAnsi="Times New Roman" w:cs="Times New Roman"/>
          <w:sz w:val="24"/>
          <w:szCs w:val="24"/>
        </w:rPr>
        <w:t>начальная</w:t>
      </w: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общеобразовательная школа» </w:t>
      </w:r>
      <w:proofErr w:type="spellStart"/>
      <w:r w:rsidRPr="00E94B0E">
        <w:rPr>
          <w:rFonts w:ascii="Times New Roman" w:hAnsi="Times New Roman" w:cs="Times New Roman"/>
          <w:color w:val="000000"/>
          <w:sz w:val="24"/>
          <w:szCs w:val="24"/>
        </w:rPr>
        <w:t>Аксубаевского</w:t>
      </w:r>
      <w:proofErr w:type="spellEnd"/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51A9"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 РТ на 201</w:t>
      </w:r>
      <w:r w:rsidR="009F51A9" w:rsidRPr="009F51A9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9F51A9">
        <w:rPr>
          <w:rFonts w:ascii="Times New Roman" w:hAnsi="Times New Roman" w:cs="Times New Roman"/>
          <w:color w:val="000000"/>
          <w:sz w:val="24"/>
          <w:szCs w:val="24"/>
        </w:rPr>
        <w:t>-20</w:t>
      </w:r>
      <w:r w:rsidR="009F51A9" w:rsidRPr="009F51A9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 (приказ </w:t>
      </w:r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МБОУ «</w:t>
      </w:r>
      <w:proofErr w:type="spellStart"/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>Тахталинская</w:t>
      </w:r>
      <w:proofErr w:type="spellEnd"/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555CA" w:rsidRPr="00E94B0E">
        <w:rPr>
          <w:rFonts w:ascii="Times New Roman" w:hAnsi="Times New Roman" w:cs="Times New Roman"/>
          <w:sz w:val="24"/>
          <w:szCs w:val="24"/>
        </w:rPr>
        <w:t>начальная</w:t>
      </w:r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4B0E">
        <w:rPr>
          <w:rFonts w:ascii="Times New Roman" w:hAnsi="Times New Roman" w:cs="Times New Roman"/>
          <w:color w:val="000000"/>
          <w:sz w:val="24"/>
          <w:szCs w:val="24"/>
        </w:rPr>
        <w:t>обще</w:t>
      </w:r>
      <w:r w:rsidR="00462447">
        <w:rPr>
          <w:rFonts w:ascii="Times New Roman" w:hAnsi="Times New Roman" w:cs="Times New Roman"/>
          <w:color w:val="000000"/>
          <w:sz w:val="24"/>
          <w:szCs w:val="24"/>
        </w:rPr>
        <w:t>образовательная школа» №37</w:t>
      </w:r>
      <w:r w:rsidR="00474B69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55CA" w:rsidRPr="00E94B0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74B69">
        <w:rPr>
          <w:rFonts w:ascii="Times New Roman" w:hAnsi="Times New Roman" w:cs="Times New Roman"/>
          <w:color w:val="000000"/>
          <w:sz w:val="24"/>
          <w:szCs w:val="24"/>
        </w:rPr>
        <w:t>3.08.2019</w:t>
      </w:r>
      <w:r w:rsidRPr="00E94B0E">
        <w:rPr>
          <w:rFonts w:ascii="Times New Roman" w:hAnsi="Times New Roman" w:cs="Times New Roman"/>
          <w:color w:val="000000"/>
          <w:sz w:val="24"/>
          <w:szCs w:val="24"/>
        </w:rPr>
        <w:t xml:space="preserve"> г.).</w:t>
      </w:r>
      <w:r w:rsidR="00462447" w:rsidRPr="00462447">
        <w:rPr>
          <w:bCs/>
          <w:spacing w:val="-7"/>
          <w:lang w:val="tt-RU"/>
        </w:rPr>
        <w:t xml:space="preserve"> </w:t>
      </w:r>
    </w:p>
    <w:p w:rsidR="00E50A0D" w:rsidRPr="000726F6" w:rsidRDefault="00E50A0D" w:rsidP="004653D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C73B3" w:rsidRDefault="006C73B3" w:rsidP="00E50A0D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0A0D" w:rsidRPr="00B039C6" w:rsidRDefault="00134B19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50A0D" w:rsidRPr="00B039C6">
        <w:rPr>
          <w:rFonts w:ascii="Times New Roman" w:hAnsi="Times New Roman" w:cs="Times New Roman"/>
          <w:b/>
          <w:sz w:val="24"/>
          <w:szCs w:val="24"/>
        </w:rPr>
        <w:t>Цели обучения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 процессе обучения технологии в начальной школе реализуются следующие цели:</w:t>
      </w:r>
    </w:p>
    <w:p w:rsid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сенсорики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, мелкой моторики рук, пространственного воображения, технического и логического мышления, глазомера; способностей ориентироваться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винформации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разного вида;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освоение знаний о роли трудовой деятельности человека в преобразовании окружающего мира, первоначальных представлений о мире профессий;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овладение начальными технологическими знаниями,  трудовыми умениями и навыками, опытом практической деятельности по созданию  личностно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иобщественно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 значимых  объектов  труда; способами  планирования и организации трудовой  деятельности, объективной оценки  своей  работы; умениями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использовать компьютерную технику для работы с информацией в учебной деятельности и повседневной жизни;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воспитание трудолюбия, уважительного отношения к  людям и результатам их труда,  интереса к  информационной и коммуникационной деятельности;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практическое применение правил сотрудничества в коллективной деятельности.</w:t>
      </w:r>
    </w:p>
    <w:p w:rsidR="00E50A0D" w:rsidRPr="00134B19" w:rsidRDefault="00134B19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50A0D" w:rsidRPr="00134B19">
        <w:rPr>
          <w:rFonts w:ascii="Times New Roman" w:hAnsi="Times New Roman" w:cs="Times New Roman"/>
          <w:sz w:val="24"/>
          <w:szCs w:val="24"/>
        </w:rPr>
        <w:t xml:space="preserve">Изучение технологии в начальной школе направлено на решение следующих </w:t>
      </w:r>
      <w:r w:rsidR="00E50A0D" w:rsidRPr="00B039C6">
        <w:rPr>
          <w:rFonts w:ascii="Times New Roman" w:hAnsi="Times New Roman" w:cs="Times New Roman"/>
          <w:sz w:val="24"/>
          <w:szCs w:val="24"/>
        </w:rPr>
        <w:t>задач: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духовно-нравственное развитие учащихся, освоение нравственно-эстетического и социально-исторического опыта человечества,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отражѐнного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в материальной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культуре;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осмысление духовно-психологического содержания предметного мира и его единства с миром природы;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стимулирование и развитие любознательности, интереса к технике, миру профессий, потребности познавать культурные традиции своего региона, России и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других государств;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формирование картины материальной и духовной культуры как продукта творческой предметно-преобразующей деятельности человека; формирование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мотивации успеха и достижений, творческой самореализации, интереса к предметно-преобразующей, художественно-конструкторской деятельности;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действий, включающих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различных условиях выполнения действия), контроль, коррекцию и оценку;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овладение первоначальными умениями передачи, поиска, преобразования, хранения информации, использования компьютера, поиска (проверки)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необходимой информации в словарях, каталоге библиотеки.</w:t>
      </w:r>
    </w:p>
    <w:p w:rsidR="00134B19" w:rsidRDefault="00134B19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ПЛАНИРУЕМЫЕ РЕЗУЛЬТАТЫ ОБУЧЕНИЯ ВО 2 КЛАССЕ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Усвоение данной программы обеспечивает достижение следующих результатов.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9C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B039C6" w:rsidRDefault="00B039C6" w:rsidP="00B039C6">
      <w:pPr>
        <w:jc w:val="both"/>
        <w:rPr>
          <w:rFonts w:ascii="Calibri" w:hAnsi="Calibri" w:cs="Calibri"/>
        </w:rPr>
      </w:pPr>
    </w:p>
    <w:p w:rsidR="00B039C6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>объяснять свои чувства и ощущения от восприятия объектов, иллюстраций, результатов трудовой деятельности человека-мастера;</w:t>
      </w: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>уважительно относиться к чужому мнению, к результатам труда мастеров;</w:t>
      </w:r>
    </w:p>
    <w:p w:rsidR="00B039C6" w:rsidRPr="00E94B0E" w:rsidRDefault="00B039C6" w:rsidP="00E94B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>понимать исторические традиции ремесел, положительно относиться к труду людей ремесленных профессий;</w:t>
      </w: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</w:t>
      </w: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 xml:space="preserve">нравственных </w:t>
      </w:r>
      <w:proofErr w:type="gramStart"/>
      <w:r w:rsidRPr="00E94B0E">
        <w:t>нормах</w:t>
      </w:r>
      <w:proofErr w:type="gramEnd"/>
      <w:r w:rsidRPr="00E94B0E">
        <w:t>, социальной справедливости и свободе;</w:t>
      </w: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 xml:space="preserve"> формирование эстетических потребностей, ценностей и чувств;</w:t>
      </w:r>
    </w:p>
    <w:p w:rsidR="00E50A0D" w:rsidRPr="00E94B0E" w:rsidRDefault="00E50A0D" w:rsidP="00E94B0E">
      <w:pPr>
        <w:pStyle w:val="a5"/>
        <w:numPr>
          <w:ilvl w:val="0"/>
          <w:numId w:val="32"/>
        </w:numPr>
        <w:jc w:val="both"/>
      </w:pPr>
      <w:r w:rsidRPr="00E94B0E">
        <w:t xml:space="preserve"> развитие навыков сотрудничества </w:t>
      </w:r>
      <w:proofErr w:type="gramStart"/>
      <w:r w:rsidRPr="00E94B0E">
        <w:t>со</w:t>
      </w:r>
      <w:proofErr w:type="gramEnd"/>
      <w:r w:rsidRPr="00E94B0E">
        <w:t xml:space="preserve"> взрослыми и сверстниками в разных ситуациях, умений не создавать конфликтов и находить выходы из</w:t>
      </w:r>
    </w:p>
    <w:p w:rsidR="00E50A0D" w:rsidRPr="00E94B0E" w:rsidRDefault="00E50A0D" w:rsidP="00B039C6">
      <w:pPr>
        <w:jc w:val="both"/>
        <w:rPr>
          <w:rFonts w:ascii="Times New Roman" w:hAnsi="Times New Roman" w:cs="Times New Roman"/>
        </w:rPr>
      </w:pPr>
      <w:r w:rsidRPr="00E94B0E">
        <w:rPr>
          <w:rFonts w:ascii="Times New Roman" w:hAnsi="Times New Roman" w:cs="Times New Roman"/>
        </w:rPr>
        <w:t>спорных ситуаций.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39C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039C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9C6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определять с помощью учителя и самостоятельно цель деятельности на уроке,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учиться выявлять и формулировать учебную проблему совместно с учителем (в ходе анализа предлагаемых заданий, образцов изделий);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учиться планировать практическую деятельность на уроке;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 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учиться предлагать 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 xml:space="preserve"> работать  совместно  с  учителем  по  составленному  плану,  используя  необходимые  дидактические  средства  (рисунки,  инструкционные 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карты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нструменты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определять в диалоге с учителем успешность выполнения своего задания.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9C6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наблюдать конструкции и образы объектов природы и окружающего мира, результаты творчества мастеров родного края;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сравнивать конструктивные и декоративные особенности предметов быта и осознавать их связь с выполняемыми утилитарными функциями, понимать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особенности декоративно-прикладных изделий, называть используемые для рукотворной деятельности материалы;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 учиться понимать необходимость использования пробно-поисковых практических упражнений для открытия нового знания и умения;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 находить необходимую информацию в учебнике, в предложенных учителем словарях и энциклопедиях (в учебнике – словарь терминов,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дополнительный познавательный материал);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самостоятельно делать простейшие обобщения и выводы.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9C6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уметь слушать учителя и одноклассников, высказывать свое мнение;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уметь вести небольшой познавательный диалог по теме урока, коллективно анализировать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вступать в беседу и обсуждение на уроке и в жизни;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учиться выполнять предлагаемые задания в паре, группе.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B0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134B19">
        <w:rPr>
          <w:rFonts w:ascii="Times New Roman" w:hAnsi="Times New Roman" w:cs="Times New Roman"/>
          <w:sz w:val="24"/>
          <w:szCs w:val="24"/>
        </w:rPr>
        <w:t>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познакомиться со свойствами материалов, инструментами и машинами, помогающими человеку в обработке сырья и создании предметного мира;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знать законы природы, на которые опирается человек при работе;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 основные виды работ по выращиванию растений: обработка почвы, посев (посадка), уход за растениями (сбор урожая); отличительные признаки семян; </w:t>
      </w:r>
      <w:r w:rsidRPr="00134B19">
        <w:rPr>
          <w:rFonts w:ascii="Times New Roman" w:hAnsi="Times New Roman" w:cs="Times New Roman"/>
          <w:sz w:val="24"/>
          <w:szCs w:val="24"/>
        </w:rPr>
        <w:t>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наблюдать традиции и творчество мастеров ремесел и профессий;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 организовывать свою деятельность: подготавливать к работе свое место, рационально размещать материалы и инструменты, соблюдать технику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безопасности;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создавать мысленный образ конструкции, планировать последовательность практических действий, отбирать наиболее эффективные способы решения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задач;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моделировать несложные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уметь применять знания, полученные в 1 классе;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знать о материалах и инструментах, используемых человеком в различных областях деятельности, выполнять практические работы (изготовлять изделие по плану);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уметь осуществлять элементарное самообслуживание в школе и дома;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 уметь работать с разнообразными материалами: бумагой и картоном, текстильными и волокнистыми материалами, природными материалами,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пластичными материалами, пластмассами, металлами (знать 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их свойствах, происхождении и использовании человеком);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освоить доступные технологические приемы ручной обработки изучаемого материала: разметка (с помощью копировальной бумаги, линейки, на глаз, на</w:t>
      </w:r>
      <w:r w:rsidR="00134B19">
        <w:rPr>
          <w:rFonts w:ascii="Times New Roman" w:hAnsi="Times New Roman" w:cs="Times New Roman"/>
          <w:sz w:val="24"/>
          <w:szCs w:val="24"/>
        </w:rPr>
        <w:t xml:space="preserve"> </w:t>
      </w:r>
      <w:r w:rsidRPr="00134B19">
        <w:rPr>
          <w:rFonts w:ascii="Times New Roman" w:hAnsi="Times New Roman" w:cs="Times New Roman"/>
          <w:sz w:val="24"/>
          <w:szCs w:val="24"/>
        </w:rPr>
        <w:t>просвет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, выделение из заготовки, формообразование, раскрой, сборка,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отделка;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уметь использовать приемы комбинирования различных материалов в одном изделии;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выполнять задания по заполнению технологической карты;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правильно и экономно расходовать материалы;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знать основные правила работы с инструментами (правила безопасной работы ножницами, шилом и др.);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знать и выполнять правила техники безопасности;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использовать приобретенные знания и умения для творческого решения несложных конструкторских, художественно-конструкторских (дизайнерских)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ехнологических и организационных задач;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 самостоятельно организовывать рабочее место в соответствии с особенностями используемого материала и поддерживать порядок на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нѐм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вовремя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работы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кономно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и рационально размечать несколько деталей;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изготавливать модели и конструкции изделий по образцу, рисунку, эскизу, чертежу, плану, технологической карте;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развивать навыки проектной деятельности – думать, рассуждать вслух, спорить, делиться своим жизненным опытом, продумывать идею проекта,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разбираться в предлагаемом задании, способах его выполнения, выстраивать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цепочку своих практических действий;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 создавать коллективный проект; проводить презентацию проекта по заданной схеме</w:t>
      </w:r>
    </w:p>
    <w:p w:rsidR="00134B19" w:rsidRDefault="00134B19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9C6">
        <w:rPr>
          <w:rFonts w:ascii="Times New Roman" w:hAnsi="Times New Roman" w:cs="Times New Roman"/>
          <w:b/>
          <w:sz w:val="24"/>
          <w:szCs w:val="24"/>
        </w:rPr>
        <w:t xml:space="preserve">Общекультурные и </w:t>
      </w:r>
      <w:proofErr w:type="spellStart"/>
      <w:r w:rsidRPr="00B039C6">
        <w:rPr>
          <w:rFonts w:ascii="Times New Roman" w:hAnsi="Times New Roman" w:cs="Times New Roman"/>
          <w:b/>
          <w:sz w:val="24"/>
          <w:szCs w:val="24"/>
        </w:rPr>
        <w:t>общетрудовые</w:t>
      </w:r>
      <w:proofErr w:type="spellEnd"/>
      <w:r w:rsidRPr="00B039C6">
        <w:rPr>
          <w:rFonts w:ascii="Times New Roman" w:hAnsi="Times New Roman" w:cs="Times New Roman"/>
          <w:b/>
          <w:sz w:val="24"/>
          <w:szCs w:val="24"/>
        </w:rPr>
        <w:t xml:space="preserve"> компетенции.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Основы культуры труда.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воспринимать предметы материальной культуры как продукт творческой предметно-преобразующей деятельности человека - создателя и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хранителя этнокультурного наследия 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на примере народных традиционных ремесел России) в различных сферах на Земле, в Воздухе, на Воде, </w:t>
      </w:r>
    </w:p>
    <w:p w:rsid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 Информационном пространстве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называть основные виды профессиональной (ремесленнической) деятельности человека: гончар, пекарь, корзинщик, плотник,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резчик по дереву и т.д.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организовывать рабочее место с помощью учителя для работы с материалами: бумагой, пластичными материалами, природными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материалами (крупами, яичной скорлупой, желудями, скорлупой от орехов, каштанами, ракушки), тканью, ниткам, фольгой;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 инструментами:  ножницами,  стеки,  швейной иглой,  шилом;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 инструментами:  челнок,  пяльцы  (вышивание),  нож  (для разрезания),  циркуль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соблюдать правила безопасной работы с инструментами при выполнении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 различать материалы и инструменты; определять необходимые материалы и инструменты в зависимости от вида работы;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при помощи учителя проводить анализ простейших предметов быта по используемому материалу, назначению;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объяснять значение понятия  «технология»,  как процесс изготовления изделия на основе эффективного использования различных материалов.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039C6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B039C6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определять в своей деятельности элементы профессиональной деятельности человека;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называть традиционные для своего края народные промыслы и ремесла;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осмыслить значимость сохранения этнокультурного наследия России.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познакомиться с видами декоративно-прикладного искусства (хохломской росписью, Городецкой росписью, дымковской игрушкой), их особенностями,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историей возникновения и развития, способом создания.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Технология ручной обработки материалов.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Элементы графической грамоты.</w:t>
      </w:r>
    </w:p>
    <w:p w:rsidR="00E50A0D" w:rsidRPr="00B039C6" w:rsidRDefault="00E50A0D" w:rsidP="00134B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9C6">
        <w:rPr>
          <w:rFonts w:ascii="Times New Roman" w:hAnsi="Times New Roman" w:cs="Times New Roman"/>
          <w:b/>
          <w:sz w:val="24"/>
          <w:szCs w:val="24"/>
        </w:rPr>
        <w:t>Обучающийся научится: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узнавать и называть основные материалы и их свойства;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узнавать и называть свойства материалов, изученных во 2 классе: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Бумага и картон: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виды бумаги: копировальная, металлизированная, калькированная и их свойства (поверхность, использование);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особенности использования различных видов бумаги;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практическое применение кальки, копировальной и металлизированной бумаги.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выбирать и объяснять необходимый вид бумаги для выполнения изделия.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Текстильные и волокнистые материалы: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 структура и состав тканей;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  способ производства тканей (хлопковые и льняные ткани вырабатываются из волокон растительного происхождения; шерстяные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производятся из шерстяного волокна, получаемого из шерсти животных; искусственные получают, используя химические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вещества)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роизводство и виды волокон (натуральные, синтетические);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 способы соединения (сваливание, вязание и ткачество) и обработки волокон натурального происхождения;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Природные материалы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различать виды природных материалов: крупы (просо, гречка и т.д.), яичная скорлупа (цельная и раздробленная на части), желуди,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скорлупа от орехов, каштаны, листики, ракушки;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сравнивать природные материалы по их свойствам и способам использования.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Пластичные материалы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 сравнение свойств (цвет, состав, пластичность) и видов (тесто, пластилин, глина) пластичных материалов;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знакомство с видами изделий из глины, использованием данного материала в жизнедеятельности человека;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знакомство с видами рельефа: барельеф, горельеф, контррельеф;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сравнение различных видов рельефа на практическом уровне;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экономно расходовать использу</w:t>
      </w:r>
      <w:r w:rsidR="00B039C6">
        <w:rPr>
          <w:rFonts w:ascii="Times New Roman" w:hAnsi="Times New Roman" w:cs="Times New Roman"/>
          <w:sz w:val="24"/>
          <w:szCs w:val="24"/>
        </w:rPr>
        <w:t xml:space="preserve">емые материалы при выполнении;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выбирать материалы в соответствии с заданными критериями;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выполнять простейшие эскизы и наброски;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изготавливать простейшие изделия  (плоские и объемные)  по слайдовому плану,  эскизам;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выполнять разметку материала, с помощью циркуля, по линейке, через копировальную, калькированную бумагу, помощью шаблонов, 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E50A0D" w:rsidRPr="00134B19" w:rsidRDefault="00B039C6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0A0D" w:rsidRPr="00134B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0A0D" w:rsidRPr="00134B1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50A0D" w:rsidRPr="00134B19">
        <w:rPr>
          <w:rFonts w:ascii="Times New Roman" w:hAnsi="Times New Roman" w:cs="Times New Roman"/>
          <w:sz w:val="24"/>
          <w:szCs w:val="24"/>
        </w:rPr>
        <w:t>ыполнять разметку на ткани мягким карандашом, кусочком мыла или мела, при помощи шаблона на ткани.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выполнять разметку симметричных деталей;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оформлять изделия по собственному замыслу на основе предложенного образца;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узнавать,  называть,  выполнять и выбирать технологические приемы ручной обработки материалов в зависимости от их свойств: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Бумага и картон.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приемы работы с калькой, копировальной и металлизированной бумагой;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выполнять различные виды орнамента, (геометрический, растительный, зооморфный, комбинированный);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выбирать вид бумаги в зависимости от выполняемого изделия (под руководством учителя);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осваивают новую технологию выполнение изделия на основе папье-маше.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Ткани и нитки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приемы работы с нитками (наматывание);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различать виды ниток, сравнивая их свойств (цвет, толщина);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выбирать нитки  в зависимости от выполняемых работ и назначения;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научаться выполнять  виды швов: стачные и украшающие, ручные и машинные, шов «через край», «тамбурный шов»;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освоить новые технологические приемы: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моделирование на основе выполнения аппликации из ткани народных костюмов;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конструирование игрушек на основе помпона по собственному замыслу;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«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изонить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>»;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украшение изделия новыми отделочными материалами: тесьмой, блестками;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плетения в три нитки;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Природные материалы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осваивают технологию выполнения мозаики: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из крупы,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из яичной скорлупы (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кракле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>),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создавать композиции на основе целой яичной скорлупы,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- оформлять изделия из природных материалов при помощи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фломастеров, красок и цветной бумаги.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Пластичные материалы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используют прием смешивания пластилина для получения новых оттенков;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осваивают технологию выполнения объемных изделий - лепки из соленого теста, конструирования из пластичных материалов;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 осваивают прием лепки мелких деталей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приѐмом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вытягиванием.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Растения, уход за растениями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 уметь выращивать лук на перо по заданной технологии;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 проводить долгосрочный опыт по выращиванию растений, наблюдать и фиксировать результаты;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 использовать правила ухода за комнатными растениями, используя инструменты и приспособления, необходимые для ухода 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комнатными растениями.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Первоначальные сведения о графическом изображении в технике и технологии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использовать инструменты, необходимые при вычерчивании, рисовании заготовок (карандаш, резинка, линейка, циркуль);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чертить прямые линии по линейке и намеченным точкам;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вычерчивать окружность при помощи циркуля по заданному радиусу.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применять приемы безопасной работы с инструментами: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использовать правила и способы работы с шилом, швейной иглой, булавками, наперстком, ножницами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 xml:space="preserve">,: 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челноком, пяльцами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(вышивание), ножом (разрезания), циркулем, гаечным и накидным ключами;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использовать правила безопасной работы при работе с яичной скорлупой, металлизированной бумагой;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 осуществлять раскрой ножницами по криволинейному и прямолинейному контуру, разрыванием пальцами, ножом по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фальцлинейке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>;</w:t>
      </w:r>
    </w:p>
    <w:p w:rsidR="00E50A0D" w:rsidRPr="00E94B0E" w:rsidRDefault="00E50A0D" w:rsidP="00134B1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94B0E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E94B0E">
        <w:rPr>
          <w:rFonts w:ascii="Times New Roman" w:hAnsi="Times New Roman" w:cs="Times New Roman"/>
          <w:i/>
          <w:sz w:val="24"/>
          <w:szCs w:val="24"/>
        </w:rPr>
        <w:t xml:space="preserve"> получат возможность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комбинировать различные технологии при выполнении одного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изготавливать простейшие изделия (плоские и объемные) по готовому образцу; o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комбинировать различные технологии при выполнении одного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осмыслить возможности использования одной технологии для изготовления разных изделий;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осмыслить значение инструментов и приспособлений в практической работе, профессиях быту и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профессиональной деятельности; o оформлять изделия по собственному замыслу;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выбирать и заменять материалы и инструменты при выполнении изделий; o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подбирать материал наиболее подходящий для выполнения изделия.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Конструирование и моделирование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- из яичной скорлупы (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кракле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>),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создавать композиции на основе целой яичной скорлупы,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- оформлять изделия из природных материалов при помощи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фломастеров, красок и цветной бумаги.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Пластичные материалы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используют прием смешивания пластилина для получения новых оттенков;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осваивают технологию выполнения объемных изделий - лепки из соленого теста, конструирования из пластичных материалов;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 осваивают прием лепки мелких деталей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приѐмом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 xml:space="preserve"> вытягиванием.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Растения, уход за растениями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уметь выращивать лук на перо по заданной технологии;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 проводить долгосрочный опыт по выращиванию растений, наблюдать и фиксировать результаты;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 использовать правила ухода за комнатными растениями, используя инструменты и приспособления, необходимые для ухода 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комнатными растениями.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Первоначальные сведения о графическом изображении в технике и технологии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использовать инструменты, необходимые при вычерчивании, рисовании заготовок (карандаш, резинка, линейка, циркуль);</w:t>
      </w:r>
      <w:proofErr w:type="gramEnd"/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чертить прямые линии по линейке и намеченным точкам;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вычерчивать окружность при помощи циркуля по заданному радиусу.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применять приемы безопасной работы с инструментами: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использовать правила и способы работы с шилом, швейной иглой, булавками, наперстком, ножницами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 xml:space="preserve">,: 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челноком, пяльцами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(вышивание), ножом (разрезания), циркулем, гаечным и накидным ключами;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 использовать правила безопасной работы при работе с яичной скорлупой, металлизированной бумагой;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 осуществлять раскрой ножницами по криволинейному и прямолинейному контуру, разрыванием пальцами, ножом по </w:t>
      </w:r>
      <w:proofErr w:type="spellStart"/>
      <w:r w:rsidRPr="00134B19">
        <w:rPr>
          <w:rFonts w:ascii="Times New Roman" w:hAnsi="Times New Roman" w:cs="Times New Roman"/>
          <w:sz w:val="24"/>
          <w:szCs w:val="24"/>
        </w:rPr>
        <w:t>фальцлинейке</w:t>
      </w:r>
      <w:proofErr w:type="spellEnd"/>
      <w:r w:rsidRPr="00134B19">
        <w:rPr>
          <w:rFonts w:ascii="Times New Roman" w:hAnsi="Times New Roman" w:cs="Times New Roman"/>
          <w:sz w:val="24"/>
          <w:szCs w:val="24"/>
        </w:rPr>
        <w:t>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получит возможность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комбинировать различные технологии при выполнении одного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изготавливать простейшие изделия (плоские и объемные) по готовому образцу; o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комбинировать различные технологии при выполнении одного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осмыслить возможности использования одной технологии для изготовления разных изделий;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осмыслить значение инструментов и приспособлений в практической работе, профессиях быту и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профессиональной деятельности; o оформлять изделия по собственному замыслу;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выбирать и заменять материалы и инструменты при выполнении изделий; o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подбирать материал наиболее подходящий для выполнения изделия.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Конструирование и моделирование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выделять детали конструкции, называть их форму и определять  способ соединения;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анализировать конструкцию изделия по рисунку, фотографии, схеме и готовому образцу;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 изменять детали конструкции изделия для создания разных вариантов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изделии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>; o анализировать текстовый и слайдовый план изготовления изделия;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изготавливать конструкцию по слайдовому плану или заданным условиям.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получит возможность: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изменять конструкцию изделия и способ соединения деталей;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создавать собственную конструкцию изделия по заданному образцу.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Практика работы на компьютере.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понимать информацию, представленную в учебнике в разных формах;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воспринимать книгу как источник информации;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наблюдать и соотносить разные информационные объекты в учебнике (текст, иллюстративный материал, текстовый план, слайдовый план) и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делать простейшие выводы;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lastRenderedPageBreak/>
        <w:t>выполнять простейшие преобразования информации (переводить текстовую информацию в табличную форму;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заполнять технологическую карту по заданному образцу и/или под руководством учителя;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осуществлять поиск информации в интернете под руководством взрослого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получит возможность: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понимать значение использования компьютера для получения информации; o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осуществлять поиск информации на компьютере под наблюдением взрослого;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соблюдать правила работы на компьютере и его использования и бережно относиться к технике;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набирать и оформлять небольшие по объему тексты;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отбирать информацию по заданной теме на основе текста и иллюстраций учебника.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Проектная деятельность.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восстанавливать и/ или составлять план последовательности выполнения изделия по </w:t>
      </w:r>
      <w:proofErr w:type="gramStart"/>
      <w:r w:rsidRPr="00134B19">
        <w:rPr>
          <w:rFonts w:ascii="Times New Roman" w:hAnsi="Times New Roman" w:cs="Times New Roman"/>
          <w:sz w:val="24"/>
          <w:szCs w:val="24"/>
        </w:rPr>
        <w:t>заданному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слайдовому и/или текстовому </w:t>
      </w:r>
    </w:p>
    <w:p w:rsidR="00B039C6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</w:t>
      </w:r>
      <w:r w:rsidR="00B039C6">
        <w:rPr>
          <w:rFonts w:ascii="Times New Roman" w:hAnsi="Times New Roman" w:cs="Times New Roman"/>
          <w:sz w:val="24"/>
          <w:szCs w:val="24"/>
        </w:rPr>
        <w:t xml:space="preserve">лану;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проводить сравнение последовательности выполнения разных изделий и находить общие закономерности в их изготовлении;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выделять этапы проектной деятельности;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определять задачи каждого этапа проектной деятельности под руководством </w:t>
      </w:r>
    </w:p>
    <w:p w:rsidR="00B039C6" w:rsidRDefault="00B039C6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учителя; 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 xml:space="preserve"> распределять роли при выполнении изделия под руководством учителя;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проводить оценку качества выполнения изделия по заданным критериям;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34B19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34B19">
        <w:rPr>
          <w:rFonts w:ascii="Times New Roman" w:hAnsi="Times New Roman" w:cs="Times New Roman"/>
          <w:sz w:val="24"/>
          <w:szCs w:val="24"/>
        </w:rPr>
        <w:t xml:space="preserve"> получит возможность: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определять задачи каждого этапа проектной деятельности;</w:t>
      </w:r>
    </w:p>
    <w:p w:rsidR="00E50A0D" w:rsidRPr="00134B19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ставить цели, самостоятельно распределять роли при выполнении изделия, проводить оценку качества выполнения изделия;</w:t>
      </w:r>
    </w:p>
    <w:p w:rsidR="004653DD" w:rsidRPr="004653DD" w:rsidRDefault="00E50A0D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19">
        <w:rPr>
          <w:rFonts w:ascii="Times New Roman" w:hAnsi="Times New Roman" w:cs="Times New Roman"/>
          <w:sz w:val="24"/>
          <w:szCs w:val="24"/>
        </w:rPr>
        <w:t>развивать навыки работы в коллективе,  умения работать в паре; применять на практике правила сотрудничества в коллективной деятельности</w:t>
      </w:r>
    </w:p>
    <w:p w:rsidR="001D2346" w:rsidRPr="00134B19" w:rsidRDefault="001D2346" w:rsidP="00134B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63D" w:rsidRPr="003A22F8" w:rsidRDefault="001D5721" w:rsidP="001D57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08463D" w:rsidRPr="003A22F8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:rsidR="0008463D" w:rsidRPr="003A22F8" w:rsidRDefault="0008463D" w:rsidP="000846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93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5587"/>
        <w:gridCol w:w="2976"/>
      </w:tblGrid>
      <w:tr w:rsidR="0008463D" w:rsidRPr="003A22F8" w:rsidTr="001D5721">
        <w:trPr>
          <w:trHeight w:val="22"/>
        </w:trPr>
        <w:tc>
          <w:tcPr>
            <w:tcW w:w="614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587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Бүлекнең исеме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сәг. саны</w:t>
            </w:r>
          </w:p>
        </w:tc>
      </w:tr>
      <w:tr w:rsidR="0008463D" w:rsidRPr="003A22F8" w:rsidTr="001D5721">
        <w:trPr>
          <w:trHeight w:val="22"/>
        </w:trPr>
        <w:tc>
          <w:tcPr>
            <w:tcW w:w="614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87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Style w:val="FontStyle12"/>
                <w:b w:val="0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Әйдәгез танышабыз</w:t>
            </w:r>
            <w:r w:rsidRPr="003A22F8">
              <w:rPr>
                <w:rStyle w:val="FontStyle12"/>
                <w:b w:val="0"/>
                <w:sz w:val="24"/>
                <w:szCs w:val="24"/>
              </w:rPr>
              <w:t xml:space="preserve">        </w:t>
            </w:r>
          </w:p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22F8">
              <w:rPr>
                <w:rStyle w:val="FontStyle12"/>
                <w:b w:val="0"/>
                <w:sz w:val="24"/>
                <w:szCs w:val="24"/>
              </w:rPr>
              <w:t>Давай познакомимся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463D" w:rsidRPr="003A22F8" w:rsidTr="001D5721">
        <w:trPr>
          <w:trHeight w:val="22"/>
        </w:trPr>
        <w:tc>
          <w:tcPr>
            <w:tcW w:w="614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7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җир</w:t>
            </w: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>Человек и земля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8463D" w:rsidRPr="003A22F8" w:rsidTr="001D5721">
        <w:trPr>
          <w:trHeight w:val="22"/>
        </w:trPr>
        <w:tc>
          <w:tcPr>
            <w:tcW w:w="614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87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су</w:t>
            </w: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>Человек и вода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8463D" w:rsidRPr="003A22F8" w:rsidTr="001D5721">
        <w:trPr>
          <w:trHeight w:val="22"/>
        </w:trPr>
        <w:tc>
          <w:tcPr>
            <w:tcW w:w="614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87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һава</w:t>
            </w: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 и воздух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08463D" w:rsidRPr="003A22F8" w:rsidTr="001D5721">
        <w:trPr>
          <w:trHeight w:val="22"/>
        </w:trPr>
        <w:tc>
          <w:tcPr>
            <w:tcW w:w="614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587" w:type="dxa"/>
          </w:tcPr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һәм хәбәрләр</w:t>
            </w:r>
          </w:p>
          <w:p w:rsidR="0008463D" w:rsidRPr="003A22F8" w:rsidRDefault="0008463D" w:rsidP="001D5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и информация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463D" w:rsidRPr="003A22F8" w:rsidTr="001D5721">
        <w:trPr>
          <w:trHeight w:val="22"/>
        </w:trPr>
        <w:tc>
          <w:tcPr>
            <w:tcW w:w="6201" w:type="dxa"/>
            <w:gridSpan w:val="2"/>
          </w:tcPr>
          <w:p w:rsidR="0008463D" w:rsidRPr="003A22F8" w:rsidRDefault="0008463D" w:rsidP="0046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  <w:r w:rsidR="004653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</w:t>
            </w:r>
            <w:r w:rsidRPr="003A22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2976" w:type="dxa"/>
            <w:vAlign w:val="center"/>
          </w:tcPr>
          <w:p w:rsidR="0008463D" w:rsidRPr="003A22F8" w:rsidRDefault="0008463D" w:rsidP="001D5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2F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08463D" w:rsidRPr="003A22F8" w:rsidRDefault="0008463D" w:rsidP="000846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63D" w:rsidRPr="003A22F8" w:rsidRDefault="0008463D" w:rsidP="0008463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8463D" w:rsidRPr="003A22F8" w:rsidRDefault="0008463D" w:rsidP="0008463D">
      <w:pPr>
        <w:pStyle w:val="2"/>
        <w:spacing w:after="0" w:line="240" w:lineRule="auto"/>
        <w:rPr>
          <w:b/>
          <w:color w:val="000000"/>
        </w:rPr>
      </w:pPr>
    </w:p>
    <w:p w:rsidR="0008463D" w:rsidRPr="003A22F8" w:rsidRDefault="0008463D" w:rsidP="0008463D">
      <w:pPr>
        <w:pStyle w:val="2"/>
        <w:spacing w:after="0" w:line="240" w:lineRule="auto"/>
        <w:rPr>
          <w:b/>
          <w:color w:val="000000"/>
        </w:rPr>
      </w:pPr>
    </w:p>
    <w:p w:rsidR="0008463D" w:rsidRPr="003A22F8" w:rsidRDefault="0008463D" w:rsidP="0008463D">
      <w:pPr>
        <w:pStyle w:val="2"/>
        <w:spacing w:after="0" w:line="240" w:lineRule="auto"/>
        <w:jc w:val="center"/>
        <w:rPr>
          <w:b/>
        </w:rPr>
      </w:pPr>
    </w:p>
    <w:p w:rsidR="0008463D" w:rsidRPr="004653DD" w:rsidRDefault="0008463D" w:rsidP="004653DD">
      <w:pPr>
        <w:pStyle w:val="2"/>
        <w:spacing w:after="0" w:line="240" w:lineRule="auto"/>
        <w:rPr>
          <w:b/>
          <w:lang w:val="en-US"/>
        </w:rPr>
      </w:pPr>
    </w:p>
    <w:p w:rsidR="001D2346" w:rsidRDefault="001D2346" w:rsidP="0008463D">
      <w:pPr>
        <w:pStyle w:val="2"/>
        <w:spacing w:after="0" w:line="240" w:lineRule="auto"/>
        <w:jc w:val="center"/>
        <w:rPr>
          <w:b/>
        </w:rPr>
      </w:pPr>
    </w:p>
    <w:p w:rsidR="001D2346" w:rsidRDefault="001D2346" w:rsidP="0008463D">
      <w:pPr>
        <w:pStyle w:val="2"/>
        <w:spacing w:after="0" w:line="240" w:lineRule="auto"/>
        <w:jc w:val="center"/>
        <w:rPr>
          <w:b/>
        </w:rPr>
      </w:pPr>
    </w:p>
    <w:p w:rsidR="001D2346" w:rsidRDefault="001D2346" w:rsidP="0008463D">
      <w:pPr>
        <w:pStyle w:val="2"/>
        <w:spacing w:after="0" w:line="240" w:lineRule="auto"/>
        <w:jc w:val="center"/>
        <w:rPr>
          <w:b/>
        </w:rPr>
      </w:pPr>
    </w:p>
    <w:p w:rsidR="0008463D" w:rsidRPr="003A22F8" w:rsidRDefault="004653DD" w:rsidP="004653DD">
      <w:pPr>
        <w:pStyle w:val="2"/>
        <w:spacing w:after="0" w:line="240" w:lineRule="auto"/>
        <w:rPr>
          <w:b/>
          <w:color w:val="000000"/>
        </w:rPr>
      </w:pPr>
      <w:r w:rsidRPr="004653DD">
        <w:rPr>
          <w:b/>
        </w:rPr>
        <w:t xml:space="preserve">                               </w:t>
      </w:r>
      <w:r w:rsidR="001D5721">
        <w:rPr>
          <w:b/>
        </w:rPr>
        <w:t>Содержание курса  технология 2 класс</w:t>
      </w:r>
      <w:r w:rsidR="0008463D" w:rsidRPr="003A22F8">
        <w:rPr>
          <w:b/>
        </w:rPr>
        <w:t>(34 часа.)</w:t>
      </w:r>
    </w:p>
    <w:p w:rsidR="0008463D" w:rsidRPr="003A22F8" w:rsidRDefault="0008463D" w:rsidP="000846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63D" w:rsidRPr="003A22F8" w:rsidRDefault="0008463D" w:rsidP="0008463D">
      <w:pPr>
        <w:pStyle w:val="a5"/>
        <w:ind w:left="360"/>
        <w:jc w:val="both"/>
        <w:rPr>
          <w:rStyle w:val="FontStyle12"/>
          <w:sz w:val="24"/>
          <w:szCs w:val="24"/>
        </w:rPr>
      </w:pPr>
      <w:r w:rsidRPr="003A22F8">
        <w:rPr>
          <w:rStyle w:val="FontStyle12"/>
          <w:sz w:val="24"/>
          <w:szCs w:val="24"/>
        </w:rPr>
        <w:t xml:space="preserve">        Давай познакомимся (1 час)</w:t>
      </w:r>
    </w:p>
    <w:p w:rsidR="0008463D" w:rsidRPr="003A22F8" w:rsidRDefault="0008463D" w:rsidP="0008463D">
      <w:pPr>
        <w:pStyle w:val="a5"/>
        <w:ind w:left="360"/>
        <w:jc w:val="both"/>
        <w:rPr>
          <w:rStyle w:val="FontStyle12"/>
          <w:b w:val="0"/>
          <w:sz w:val="24"/>
          <w:szCs w:val="24"/>
        </w:rPr>
      </w:pPr>
      <w:r w:rsidRPr="003A22F8">
        <w:rPr>
          <w:rStyle w:val="FontStyle12"/>
          <w:b w:val="0"/>
          <w:sz w:val="24"/>
          <w:szCs w:val="24"/>
        </w:rPr>
        <w:t xml:space="preserve">      Знакомство с учебником. Как работать с учебником.</w:t>
      </w:r>
    </w:p>
    <w:p w:rsidR="0008463D" w:rsidRPr="003A22F8" w:rsidRDefault="0008463D" w:rsidP="0008463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2F8">
        <w:rPr>
          <w:rFonts w:ascii="Times New Roman" w:hAnsi="Times New Roman" w:cs="Times New Roman"/>
          <w:b/>
          <w:sz w:val="24"/>
          <w:szCs w:val="24"/>
        </w:rPr>
        <w:t>Человек и земля (23 часа)</w:t>
      </w:r>
    </w:p>
    <w:p w:rsidR="0008463D" w:rsidRPr="003A22F8" w:rsidRDefault="0008463D" w:rsidP="000846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22F8">
        <w:rPr>
          <w:rFonts w:ascii="Times New Roman" w:hAnsi="Times New Roman" w:cs="Times New Roman"/>
          <w:sz w:val="24"/>
          <w:szCs w:val="24"/>
        </w:rPr>
        <w:t xml:space="preserve">Значимость профессиональной деятельности садовода и овощевода. Технология выращивания лука в домашних условиях. Виды посуды и материалы, из которых она изготавливается. Плетение корзин. Закрепление приёмов работы с пластилином. Знакомство с новой техникой изготовления изделий - </w:t>
      </w:r>
      <w:proofErr w:type="spellStart"/>
      <w:r w:rsidRPr="003A22F8">
        <w:rPr>
          <w:rFonts w:ascii="Times New Roman" w:hAnsi="Times New Roman" w:cs="Times New Roman"/>
          <w:sz w:val="24"/>
          <w:szCs w:val="24"/>
        </w:rPr>
        <w:t>тестопластикой</w:t>
      </w:r>
      <w:proofErr w:type="spellEnd"/>
      <w:r w:rsidRPr="003A22F8">
        <w:rPr>
          <w:rFonts w:ascii="Times New Roman" w:hAnsi="Times New Roman" w:cs="Times New Roman"/>
          <w:sz w:val="24"/>
          <w:szCs w:val="24"/>
        </w:rPr>
        <w:t>. Изготовление изделий из пластичных материалов. Народный промысел хохломская роспись. Особенности народного промысла городецкая роспись. Особенности народного промысла дымковская игрушка. История матрёшки. Выполнение деревенского пейзажа в технике рельефной картины. Значение лошади в жизни человека. Природные материалы для изготовления изделий: пшено, фасоль, семена и т.д. Изготовление объёмных изделий на основе развёртки.  Симметричные фигуры. Приемы изготовления изделий из яичной скорлупы. Особенности деревянного зодчества. Значение печи в быту. Традиции оформления русской избы, правила приёма гостей. Знакомство со структурой ткани, переплетением нитей. Конструирование мебели из картона. Национальный костюм и особенности его украшения. Создание национального костюма. Разметка ткани по шаблону, изготовление выкройки.</w:t>
      </w:r>
    </w:p>
    <w:p w:rsidR="0008463D" w:rsidRPr="003A22F8" w:rsidRDefault="0008463D" w:rsidP="00084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63D" w:rsidRPr="003A22F8" w:rsidRDefault="0008463D" w:rsidP="000846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2F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A22F8">
        <w:rPr>
          <w:rFonts w:ascii="Times New Roman" w:hAnsi="Times New Roman" w:cs="Times New Roman"/>
          <w:b/>
          <w:sz w:val="24"/>
          <w:szCs w:val="24"/>
        </w:rPr>
        <w:t>Человек и вода (3 часа)</w:t>
      </w:r>
    </w:p>
    <w:p w:rsidR="0008463D" w:rsidRPr="003A22F8" w:rsidRDefault="0008463D" w:rsidP="000846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22F8">
        <w:rPr>
          <w:rFonts w:ascii="Times New Roman" w:hAnsi="Times New Roman" w:cs="Times New Roman"/>
          <w:sz w:val="24"/>
          <w:szCs w:val="24"/>
        </w:rPr>
        <w:t xml:space="preserve">Вода и роль в жизни человека. Рыболовство. Аквариум и аквариумные рыбки. </w:t>
      </w:r>
      <w:proofErr w:type="spellStart"/>
      <w:r w:rsidRPr="003A22F8">
        <w:rPr>
          <w:rFonts w:ascii="Times New Roman" w:hAnsi="Times New Roman" w:cs="Times New Roman"/>
          <w:sz w:val="24"/>
          <w:szCs w:val="24"/>
        </w:rPr>
        <w:t>Полуобъёмная</w:t>
      </w:r>
      <w:proofErr w:type="spellEnd"/>
      <w:r w:rsidRPr="003A22F8">
        <w:rPr>
          <w:rFonts w:ascii="Times New Roman" w:hAnsi="Times New Roman" w:cs="Times New Roman"/>
          <w:sz w:val="24"/>
          <w:szCs w:val="24"/>
        </w:rPr>
        <w:t xml:space="preserve"> аппликация. Работа с бумагой и волокнистыми материалами. </w:t>
      </w:r>
    </w:p>
    <w:p w:rsidR="0008463D" w:rsidRPr="003A22F8" w:rsidRDefault="0008463D" w:rsidP="0008463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2F8">
        <w:rPr>
          <w:rFonts w:ascii="Times New Roman" w:hAnsi="Times New Roman" w:cs="Times New Roman"/>
          <w:b/>
          <w:sz w:val="24"/>
          <w:szCs w:val="24"/>
        </w:rPr>
        <w:t>Человек и воздух (3 часа)</w:t>
      </w:r>
    </w:p>
    <w:p w:rsidR="0008463D" w:rsidRPr="003A22F8" w:rsidRDefault="0008463D" w:rsidP="000846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A22F8">
        <w:rPr>
          <w:rFonts w:ascii="Times New Roman" w:hAnsi="Times New Roman" w:cs="Times New Roman"/>
          <w:sz w:val="24"/>
          <w:szCs w:val="24"/>
        </w:rPr>
        <w:t>Значение символа птицы в культуре. Оберег. Использование силы ветра человеком. Работа с бумагой. Флюгер, его назначение, конструктивные особенности, использование. Новый вид материала – фольга.</w:t>
      </w:r>
    </w:p>
    <w:p w:rsidR="0008463D" w:rsidRPr="003A22F8" w:rsidRDefault="0008463D" w:rsidP="000846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2F8">
        <w:rPr>
          <w:rFonts w:ascii="Times New Roman" w:hAnsi="Times New Roman" w:cs="Times New Roman"/>
          <w:b/>
          <w:sz w:val="24"/>
          <w:szCs w:val="24"/>
        </w:rPr>
        <w:t xml:space="preserve">             Человек и информация (4 часа)</w:t>
      </w:r>
    </w:p>
    <w:p w:rsidR="0008463D" w:rsidRPr="003A22F8" w:rsidRDefault="0008463D" w:rsidP="0008463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A22F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A22F8">
        <w:rPr>
          <w:rFonts w:ascii="Times New Roman" w:hAnsi="Times New Roman" w:cs="Times New Roman"/>
          <w:sz w:val="24"/>
          <w:szCs w:val="24"/>
        </w:rPr>
        <w:t>История книгопечатания. Выполнение чертежей, разметка по линейке. Способы поиска информации</w:t>
      </w:r>
      <w:r w:rsidR="001D5721" w:rsidRPr="001D5721">
        <w:rPr>
          <w:rStyle w:val="a4"/>
          <w:rFonts w:eastAsia="Arial"/>
          <w:lang w:eastAsia="en-US"/>
        </w:rPr>
        <w:t xml:space="preserve"> </w:t>
      </w:r>
      <w:r w:rsidR="001D5721" w:rsidRPr="00216225">
        <w:rPr>
          <w:rStyle w:val="FontStyle21"/>
          <w:rFonts w:eastAsia="Arial"/>
          <w:lang w:eastAsia="en-US"/>
        </w:rPr>
        <w:t>в Интернете</w:t>
      </w:r>
      <w:r w:rsidRPr="003A22F8">
        <w:rPr>
          <w:rFonts w:ascii="Times New Roman" w:hAnsi="Times New Roman" w:cs="Times New Roman"/>
          <w:sz w:val="24"/>
          <w:szCs w:val="24"/>
        </w:rPr>
        <w:t xml:space="preserve">. Правила набора текста. Презентация  изделий. Выбор лучших работ.  </w:t>
      </w:r>
    </w:p>
    <w:p w:rsidR="0008463D" w:rsidRPr="004653DD" w:rsidRDefault="0008463D" w:rsidP="004653DD">
      <w:pPr>
        <w:jc w:val="both"/>
        <w:rPr>
          <w:lang w:val="en-US"/>
        </w:rPr>
        <w:sectPr w:rsidR="0008463D" w:rsidRPr="004653DD" w:rsidSect="00134B19">
          <w:footerReference w:type="default" r:id="rId10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08463D" w:rsidRPr="0008463D" w:rsidRDefault="004653DD" w:rsidP="004653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                                                    </w:t>
      </w:r>
      <w:r w:rsidR="0008463D" w:rsidRPr="0008463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08463D" w:rsidRPr="0008463D" w:rsidRDefault="0008463D" w:rsidP="0008463D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W w:w="14811" w:type="dxa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1289"/>
        <w:gridCol w:w="1060"/>
        <w:gridCol w:w="982"/>
        <w:gridCol w:w="842"/>
      </w:tblGrid>
      <w:tr w:rsidR="0008463D" w:rsidRPr="0008463D" w:rsidTr="004653DD">
        <w:trPr>
          <w:trHeight w:val="622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№</w:t>
            </w:r>
          </w:p>
          <w:p w:rsidR="0008463D" w:rsidRPr="0008463D" w:rsidRDefault="0008463D" w:rsidP="000846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/п</w:t>
            </w:r>
          </w:p>
          <w:p w:rsidR="0008463D" w:rsidRPr="0008463D" w:rsidRDefault="0008463D" w:rsidP="00084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Кол-во </w:t>
            </w:r>
          </w:p>
          <w:p w:rsidR="0008463D" w:rsidRPr="0008463D" w:rsidRDefault="0008463D" w:rsidP="0008463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08463D" w:rsidRPr="0008463D" w:rsidTr="004653DD">
        <w:trPr>
          <w:trHeight w:val="222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факт</w:t>
            </w:r>
          </w:p>
        </w:tc>
      </w:tr>
      <w:tr w:rsidR="0008463D" w:rsidRPr="0008463D" w:rsidTr="004653DD">
        <w:trPr>
          <w:trHeight w:val="49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Как работать с учебником. Изделие «Папка достижений»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Әйдәгез танышабыз</w:t>
            </w:r>
            <w:proofErr w:type="gramStart"/>
            <w:r w:rsidRPr="0008463D">
              <w:rPr>
                <w:rStyle w:val="FontStyle12"/>
                <w:b w:val="0"/>
                <w:bCs w:val="0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итап белән ничек эшләргә.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ind w:left="600" w:hanging="60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46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Земледелие </w:t>
            </w: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«Выращивание лука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еше һәм җир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Җир эше.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Посуда Изделие «Корзина с цветами»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С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авыт – саба.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19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Изделие «Семейка грибов на поляне». Практическая работа «Съедобные и несъедобные грибы»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П</w:t>
            </w:r>
            <w:proofErr w:type="spellStart"/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(пластилин).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53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пластичными материалами  (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  Изделие «Игрушка-магнит из теста»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П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тестопластика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08463D" w:rsidRPr="0008463D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пластичными материалами (глина и пластилин). Проект «праздничный стол»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С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авыт-саба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П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(пластилин).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Народные промыслы. Хохлома.  Работа с папье-маше. Изделие «Золотая хохлома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алык һөнәрләре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Хохлома. 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П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апье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-маше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08463D" w:rsidRPr="0008463D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Городец. Работа с бумагой. 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Апплика-ционные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 работы разделочная доска)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алык һөнәрләре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Городец.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эш. 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Аппликаци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яләр.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786E2E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48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промыслы. Дымка. Работа с 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пластич-ными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материа-лами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 (пластилин Изделие «Дымковская игрушка»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алык һөнәрләре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Дымка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уенчыгы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П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м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атериал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(пластилин)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42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Народные промыслы. Матрешка. Работа с текстильными материалами</w:t>
            </w:r>
            <w:proofErr w:type="gram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.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Халык һөнәрләре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Матрешка.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Текстил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78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пластилином. Рельефные работы. Изделие «Деревня» (пейзаж)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П</w:t>
            </w:r>
            <w:proofErr w:type="spellStart"/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(пластилин). Рельеф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эшләре.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08463D" w:rsidRPr="0008463D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лошадь. Работа с картоном. Конструирование. Изделие «Лошадь». Практическая работа </w:t>
            </w:r>
            <w:r w:rsidRPr="000846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«Домашние животные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еше һәм ат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артон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кторда төзү.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08463D" w:rsidRPr="0008463D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33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13.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птицы. Работа с природными материалами. 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 Изделия «Курочка из крупы», «Цыпленок», «Петушок» (по выбору)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Йорт кошлары</w:t>
            </w:r>
            <w:proofErr w:type="gram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.Т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абигый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Мозаика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бумагой. Конструирование. Проект «Деревенский двор»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әгазь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кторда төзү.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36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различными материалами. Изделия «Новогодняя маска», «Елочные игрушки из яиц» (по выбору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Т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өрле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Йомыркадан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ё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лка уенчыклары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44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6A2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бумагой. Конструирование Композиция «Изба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Т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өзелеш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E12F58" w:rsidRDefault="00E12F58" w:rsidP="0008463D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8463D" w:rsidRPr="0008463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463D" w:rsidRPr="0008463D" w:rsidTr="004653DD">
        <w:trPr>
          <w:trHeight w:val="6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267CF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волокнис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</w:rPr>
              <w:t>тыми материалами Помпон. Изделие «Домовой». Практическая работа «Наш дом»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Өйдә. Җепсел 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лар белән эш</w:t>
            </w:r>
            <w:r w:rsidR="0008463D" w:rsidRPr="0008463D">
              <w:rPr>
                <w:rFonts w:ascii="Times New Roman" w:hAnsi="Times New Roman" w:cs="Times New Roman"/>
                <w:sz w:val="24"/>
                <w:szCs w:val="24"/>
              </w:rPr>
              <w:t>. Помпон.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A725FF" w:rsidP="000846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63D" w:rsidRPr="0008463D" w:rsidRDefault="0008463D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избы. Работа с пластичными материалами (глина и пластилин). Лепка. Проект «Убранство избы». Изделие «Русская 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печь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роект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  <w:t>“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Ө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й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җ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ыештыру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”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46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1C5A0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избы. Работа с бумагой. Плетение. Продолжение работы над проектом «убранство избы». Изделие «Коврик»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Өйне җыештыру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Үрү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Палас.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161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избы. Работа с картоном. Конструирование. Завершение работы над проектом «Убранство избы». Изделие «Стол и скамья»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Өйне җыештыру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артон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0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волокнис</w:t>
            </w: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тыми материалами и картоном. Плетение.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Татар  милли киеме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Җепсел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лар һәм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картон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Үрү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(нрк)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7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Аппликация.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Төрле милләт халыклары киемнәре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Аппликаци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яләр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«Татар 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кызлары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(нрк)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739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ткаными материалами Шитьё. Изделие «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Кошелек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ег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ү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лары белән эшләү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79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волокнистыми материалами </w:t>
            </w:r>
            <w:proofErr w:type="spell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 Изделие «золотая рыбка» (композиция)</w:t>
            </w:r>
            <w:proofErr w:type="gramStart"/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еше һәм су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725FF" w:rsidRPr="000726F6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Балык тоту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Җепсел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эшләү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0726F6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Изоҗеп.Алтын балык.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48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природными материалами. Конструирование. Проект «Аквариум»</w:t>
            </w: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«Аквариум» Проекты.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6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Оригами. Изделие «Птица счастья»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Аппликаци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яләр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2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бумагой. Оригами. Изделие «Птица счастья»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Бәхет кошы. 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эш. Бөкләү.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77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ветра. Работа с бумагой. Моделирование</w:t>
            </w:r>
            <w:proofErr w:type="gramStart"/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</w:t>
            </w:r>
            <w:proofErr w:type="gramEnd"/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еше һәм һава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Җилне куллану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Кәгаз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Модель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ләштерү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44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>Работа с фольгой. Изделие «Флюгер»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Җилне куллану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Ф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ольг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а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0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Ищем клад. Работа с пластичными материалами (глина). Рельефные работы</w:t>
            </w:r>
            <w:proofErr w:type="gramStart"/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әзинә эзлибез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П</w:t>
            </w:r>
            <w:proofErr w:type="spell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ласти</w:t>
            </w:r>
            <w:proofErr w:type="spell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материал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лар белән эш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балчык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). Рельеф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төрләре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74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Книгопечатание. Работа с бумагой и картоном</w:t>
            </w:r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Кеше һәм хәбәрлә</w:t>
            </w:r>
            <w:proofErr w:type="gramStart"/>
            <w:r w:rsidRPr="0008463D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</w:t>
            </w:r>
            <w:proofErr w:type="gramEnd"/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Китап басу. Кәгазь һәм картон белән эшләү.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38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поиска информации. Поиск информации в Интернете</w:t>
            </w:r>
            <w:proofErr w:type="gramStart"/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Х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әбәрләр эзләү төрләре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Интернет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ны куллану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48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</w:pPr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набора текста. Поиск информации в Интернете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Текст җыю кагыйдәсе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Интернет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тан хәбәрлә</w:t>
            </w:r>
            <w:proofErr w:type="gram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туплау.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725FF" w:rsidRPr="0008463D" w:rsidTr="004653DD">
        <w:trPr>
          <w:trHeight w:val="55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за год. </w:t>
            </w:r>
            <w:r w:rsidRPr="0008463D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я узнал во 2 классе?»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.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2 нче сыйныфта мин нәрсәлә</w:t>
            </w:r>
            <w:proofErr w:type="gramStart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р</w:t>
            </w:r>
            <w:proofErr w:type="gramEnd"/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 xml:space="preserve"> белдем</w:t>
            </w: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?»</w:t>
            </w:r>
          </w:p>
          <w:p w:rsidR="00A725FF" w:rsidRPr="0008463D" w:rsidRDefault="00A725FF" w:rsidP="000846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eastAsia="Calibri" w:hAnsi="Times New Roman" w:cs="Times New Roman"/>
                <w:sz w:val="24"/>
                <w:szCs w:val="24"/>
                <w:lang w:val="tt-RU" w:eastAsia="en-US"/>
              </w:rPr>
              <w:t>Йомгаклау дәресе.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46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267CF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08463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5FF" w:rsidRPr="0008463D" w:rsidRDefault="00A725FF" w:rsidP="00084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039C6" w:rsidRDefault="00B039C6" w:rsidP="00B039C6">
      <w:pPr>
        <w:pStyle w:val="a5"/>
        <w:rPr>
          <w:bCs/>
        </w:rPr>
      </w:pPr>
    </w:p>
    <w:p w:rsidR="00E86C61" w:rsidRPr="00B039C6" w:rsidRDefault="00E86C61" w:rsidP="00B039C6">
      <w:pPr>
        <w:pStyle w:val="a5"/>
      </w:pPr>
    </w:p>
    <w:sectPr w:rsidR="00E86C61" w:rsidRPr="00B039C6" w:rsidSect="0008463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CAD" w:rsidRDefault="00A96CAD" w:rsidP="005542FF">
      <w:pPr>
        <w:spacing w:after="0" w:line="240" w:lineRule="auto"/>
      </w:pPr>
      <w:r>
        <w:separator/>
      </w:r>
    </w:p>
  </w:endnote>
  <w:endnote w:type="continuationSeparator" w:id="0">
    <w:p w:rsidR="00A96CAD" w:rsidRDefault="00A96CAD" w:rsidP="00554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6F6" w:rsidRDefault="00A96CA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249A4">
      <w:rPr>
        <w:noProof/>
      </w:rPr>
      <w:t>2</w:t>
    </w:r>
    <w:r>
      <w:rPr>
        <w:noProof/>
      </w:rPr>
      <w:fldChar w:fldCharType="end"/>
    </w:r>
  </w:p>
  <w:p w:rsidR="000726F6" w:rsidRDefault="000726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CAD" w:rsidRDefault="00A96CAD" w:rsidP="005542FF">
      <w:pPr>
        <w:spacing w:after="0" w:line="240" w:lineRule="auto"/>
      </w:pPr>
      <w:r>
        <w:separator/>
      </w:r>
    </w:p>
  </w:footnote>
  <w:footnote w:type="continuationSeparator" w:id="0">
    <w:p w:rsidR="00A96CAD" w:rsidRDefault="00A96CAD" w:rsidP="00554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2FBD"/>
    <w:multiLevelType w:val="hybridMultilevel"/>
    <w:tmpl w:val="44E0DBD6"/>
    <w:lvl w:ilvl="0" w:tplc="0060E1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005C0"/>
    <w:multiLevelType w:val="hybridMultilevel"/>
    <w:tmpl w:val="95C2BC1E"/>
    <w:lvl w:ilvl="0" w:tplc="D5BC0978">
      <w:numFmt w:val="bullet"/>
      <w:lvlText w:val="-"/>
      <w:lvlJc w:val="center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41ACD"/>
    <w:multiLevelType w:val="hybridMultilevel"/>
    <w:tmpl w:val="B69E6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35EA2"/>
    <w:multiLevelType w:val="hybridMultilevel"/>
    <w:tmpl w:val="A48AE222"/>
    <w:lvl w:ilvl="0" w:tplc="0060E184"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5D88BCF6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AC424CE"/>
    <w:multiLevelType w:val="hybridMultilevel"/>
    <w:tmpl w:val="5CBE8094"/>
    <w:lvl w:ilvl="0" w:tplc="0060E1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D51DB"/>
    <w:multiLevelType w:val="singleLevel"/>
    <w:tmpl w:val="812E6ABC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F472D83"/>
    <w:multiLevelType w:val="hybridMultilevel"/>
    <w:tmpl w:val="554CDBD4"/>
    <w:lvl w:ilvl="0" w:tplc="4B487A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20897"/>
    <w:multiLevelType w:val="hybridMultilevel"/>
    <w:tmpl w:val="5C12B686"/>
    <w:lvl w:ilvl="0" w:tplc="DB2E1D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EE3411"/>
    <w:multiLevelType w:val="hybridMultilevel"/>
    <w:tmpl w:val="BD04E18C"/>
    <w:lvl w:ilvl="0" w:tplc="2A0EE1EC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26437"/>
    <w:multiLevelType w:val="hybridMultilevel"/>
    <w:tmpl w:val="9ACCFB2C"/>
    <w:lvl w:ilvl="0" w:tplc="5D88B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CD2090"/>
    <w:multiLevelType w:val="hybridMultilevel"/>
    <w:tmpl w:val="F2FAE488"/>
    <w:lvl w:ilvl="0" w:tplc="0060E1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E1E15"/>
    <w:multiLevelType w:val="hybridMultilevel"/>
    <w:tmpl w:val="6DAA7ABC"/>
    <w:lvl w:ilvl="0" w:tplc="D5BC0978">
      <w:numFmt w:val="bullet"/>
      <w:lvlText w:val="-"/>
      <w:lvlJc w:val="center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EE5474"/>
    <w:multiLevelType w:val="hybridMultilevel"/>
    <w:tmpl w:val="50B6A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B7B6D"/>
    <w:multiLevelType w:val="hybridMultilevel"/>
    <w:tmpl w:val="556C78E2"/>
    <w:lvl w:ilvl="0" w:tplc="0060E18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B1CA3BC">
      <w:numFmt w:val="bullet"/>
      <w:lvlText w:val=""/>
      <w:lvlJc w:val="left"/>
      <w:pPr>
        <w:ind w:left="1470" w:hanging="390"/>
      </w:pPr>
      <w:rPr>
        <w:rFonts w:ascii="Times New Roman" w:eastAsiaTheme="minorEastAsia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93EF0"/>
    <w:multiLevelType w:val="hybridMultilevel"/>
    <w:tmpl w:val="ED8237B0"/>
    <w:lvl w:ilvl="0" w:tplc="C19ADD0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>
    <w:nsid w:val="3D285E98"/>
    <w:multiLevelType w:val="hybridMultilevel"/>
    <w:tmpl w:val="461E5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AE6348"/>
    <w:multiLevelType w:val="hybridMultilevel"/>
    <w:tmpl w:val="00D0986E"/>
    <w:lvl w:ilvl="0" w:tplc="D5BC0978">
      <w:numFmt w:val="bullet"/>
      <w:lvlText w:val="-"/>
      <w:lvlJc w:val="center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3E0B51"/>
    <w:multiLevelType w:val="hybridMultilevel"/>
    <w:tmpl w:val="85A0EE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06767"/>
    <w:multiLevelType w:val="hybridMultilevel"/>
    <w:tmpl w:val="6B0C4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67CEC"/>
    <w:multiLevelType w:val="hybridMultilevel"/>
    <w:tmpl w:val="D77AE9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0646510"/>
    <w:multiLevelType w:val="hybridMultilevel"/>
    <w:tmpl w:val="16F073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67F1A2C"/>
    <w:multiLevelType w:val="hybridMultilevel"/>
    <w:tmpl w:val="44CEE6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ACF13AC"/>
    <w:multiLevelType w:val="hybridMultilevel"/>
    <w:tmpl w:val="D3261798"/>
    <w:lvl w:ilvl="0" w:tplc="5D88B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769E7"/>
    <w:multiLevelType w:val="hybridMultilevel"/>
    <w:tmpl w:val="39A49C74"/>
    <w:lvl w:ilvl="0" w:tplc="DB2E1D0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72278A"/>
    <w:multiLevelType w:val="hybridMultilevel"/>
    <w:tmpl w:val="247C2348"/>
    <w:lvl w:ilvl="0" w:tplc="5D88BCF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73268D"/>
    <w:multiLevelType w:val="hybridMultilevel"/>
    <w:tmpl w:val="74960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BA407D"/>
    <w:multiLevelType w:val="hybridMultilevel"/>
    <w:tmpl w:val="55B0A7CE"/>
    <w:lvl w:ilvl="0" w:tplc="DB2E1D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02CD4"/>
    <w:multiLevelType w:val="hybridMultilevel"/>
    <w:tmpl w:val="EB8A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46B1C"/>
    <w:multiLevelType w:val="hybridMultilevel"/>
    <w:tmpl w:val="B39CF6FE"/>
    <w:lvl w:ilvl="0" w:tplc="5D88BC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B3691"/>
    <w:multiLevelType w:val="hybridMultilevel"/>
    <w:tmpl w:val="513AB43E"/>
    <w:lvl w:ilvl="0" w:tplc="DB2E1D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C70A1C"/>
    <w:multiLevelType w:val="hybridMultilevel"/>
    <w:tmpl w:val="F4260F1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startOverride w:val="1"/>
    </w:lvlOverride>
  </w:num>
  <w:num w:numId="3">
    <w:abstractNumId w:val="21"/>
  </w:num>
  <w:num w:numId="4">
    <w:abstractNumId w:val="22"/>
  </w:num>
  <w:num w:numId="5">
    <w:abstractNumId w:val="31"/>
  </w:num>
  <w:num w:numId="6">
    <w:abstractNumId w:val="16"/>
  </w:num>
  <w:num w:numId="7">
    <w:abstractNumId w:val="15"/>
  </w:num>
  <w:num w:numId="8">
    <w:abstractNumId w:val="20"/>
  </w:num>
  <w:num w:numId="9">
    <w:abstractNumId w:val="2"/>
  </w:num>
  <w:num w:numId="10">
    <w:abstractNumId w:val="19"/>
  </w:num>
  <w:num w:numId="11">
    <w:abstractNumId w:val="28"/>
  </w:num>
  <w:num w:numId="12">
    <w:abstractNumId w:val="9"/>
  </w:num>
  <w:num w:numId="13">
    <w:abstractNumId w:val="11"/>
  </w:num>
  <w:num w:numId="14">
    <w:abstractNumId w:val="18"/>
  </w:num>
  <w:num w:numId="15">
    <w:abstractNumId w:val="14"/>
  </w:num>
  <w:num w:numId="16">
    <w:abstractNumId w:val="3"/>
  </w:num>
  <w:num w:numId="17">
    <w:abstractNumId w:val="23"/>
  </w:num>
  <w:num w:numId="18">
    <w:abstractNumId w:val="29"/>
  </w:num>
  <w:num w:numId="19">
    <w:abstractNumId w:val="10"/>
  </w:num>
  <w:num w:numId="20">
    <w:abstractNumId w:val="0"/>
  </w:num>
  <w:num w:numId="21">
    <w:abstractNumId w:val="26"/>
  </w:num>
  <w:num w:numId="22">
    <w:abstractNumId w:val="27"/>
  </w:num>
  <w:num w:numId="23">
    <w:abstractNumId w:val="8"/>
  </w:num>
  <w:num w:numId="24">
    <w:abstractNumId w:val="30"/>
  </w:num>
  <w:num w:numId="25">
    <w:abstractNumId w:val="13"/>
  </w:num>
  <w:num w:numId="26">
    <w:abstractNumId w:val="24"/>
  </w:num>
  <w:num w:numId="27">
    <w:abstractNumId w:val="25"/>
  </w:num>
  <w:num w:numId="28">
    <w:abstractNumId w:val="4"/>
  </w:num>
  <w:num w:numId="29">
    <w:abstractNumId w:val="7"/>
  </w:num>
  <w:num w:numId="30">
    <w:abstractNumId w:val="17"/>
  </w:num>
  <w:num w:numId="31">
    <w:abstractNumId w:val="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463D"/>
    <w:rsid w:val="00003FBE"/>
    <w:rsid w:val="0000713C"/>
    <w:rsid w:val="000726F6"/>
    <w:rsid w:val="00074BE5"/>
    <w:rsid w:val="0008463D"/>
    <w:rsid w:val="00134B19"/>
    <w:rsid w:val="001A210B"/>
    <w:rsid w:val="001C4D2B"/>
    <w:rsid w:val="001C5A0D"/>
    <w:rsid w:val="001D2346"/>
    <w:rsid w:val="001D570E"/>
    <w:rsid w:val="001D5721"/>
    <w:rsid w:val="001E36CA"/>
    <w:rsid w:val="001E3F33"/>
    <w:rsid w:val="00222B7C"/>
    <w:rsid w:val="00237A60"/>
    <w:rsid w:val="002555CA"/>
    <w:rsid w:val="00267CFD"/>
    <w:rsid w:val="00286A74"/>
    <w:rsid w:val="00312826"/>
    <w:rsid w:val="00331275"/>
    <w:rsid w:val="003A1BFA"/>
    <w:rsid w:val="003A22F8"/>
    <w:rsid w:val="003D5E7E"/>
    <w:rsid w:val="00462447"/>
    <w:rsid w:val="004653DD"/>
    <w:rsid w:val="00474B69"/>
    <w:rsid w:val="004C201B"/>
    <w:rsid w:val="005542FF"/>
    <w:rsid w:val="005D4AA7"/>
    <w:rsid w:val="00647903"/>
    <w:rsid w:val="00661946"/>
    <w:rsid w:val="00672416"/>
    <w:rsid w:val="00676732"/>
    <w:rsid w:val="006A25A8"/>
    <w:rsid w:val="006C73B3"/>
    <w:rsid w:val="00735F92"/>
    <w:rsid w:val="007549A5"/>
    <w:rsid w:val="0076688F"/>
    <w:rsid w:val="007672ED"/>
    <w:rsid w:val="00786E2E"/>
    <w:rsid w:val="007C05B3"/>
    <w:rsid w:val="0080040F"/>
    <w:rsid w:val="00804413"/>
    <w:rsid w:val="00812C4F"/>
    <w:rsid w:val="008238EF"/>
    <w:rsid w:val="00855EB2"/>
    <w:rsid w:val="008A47E4"/>
    <w:rsid w:val="00920B11"/>
    <w:rsid w:val="009F51A9"/>
    <w:rsid w:val="00A2003A"/>
    <w:rsid w:val="00A725FF"/>
    <w:rsid w:val="00A96CAD"/>
    <w:rsid w:val="00AB32CB"/>
    <w:rsid w:val="00AB3560"/>
    <w:rsid w:val="00B039C6"/>
    <w:rsid w:val="00B9477C"/>
    <w:rsid w:val="00CD6B00"/>
    <w:rsid w:val="00CF0392"/>
    <w:rsid w:val="00CF06A9"/>
    <w:rsid w:val="00D249A4"/>
    <w:rsid w:val="00D7693A"/>
    <w:rsid w:val="00DB339D"/>
    <w:rsid w:val="00DC2865"/>
    <w:rsid w:val="00E12F58"/>
    <w:rsid w:val="00E16085"/>
    <w:rsid w:val="00E50A0D"/>
    <w:rsid w:val="00E6293E"/>
    <w:rsid w:val="00E86C61"/>
    <w:rsid w:val="00E94B0E"/>
    <w:rsid w:val="00F21DE9"/>
    <w:rsid w:val="00F367B3"/>
    <w:rsid w:val="00F45B24"/>
    <w:rsid w:val="00F6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8463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08463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08463D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rsid w:val="000846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08463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846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846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0846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8463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08463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ntStyle21">
    <w:name w:val="Font Style21"/>
    <w:rsid w:val="001D5721"/>
    <w:rPr>
      <w:rFonts w:ascii="Times New Roman" w:hAnsi="Times New Roman" w:cs="Times New Roman" w:hint="default"/>
      <w:sz w:val="20"/>
      <w:szCs w:val="20"/>
    </w:rPr>
  </w:style>
  <w:style w:type="paragraph" w:styleId="a9">
    <w:name w:val="endnote text"/>
    <w:basedOn w:val="a"/>
    <w:link w:val="aa"/>
    <w:uiPriority w:val="99"/>
    <w:semiHidden/>
    <w:unhideWhenUsed/>
    <w:rsid w:val="001D5721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D5721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D5721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D2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249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F1F48-7FFF-4E1F-8562-C6E244769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15</Pages>
  <Words>4655</Words>
  <Characters>26535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Чечек</dc:creator>
  <cp:keywords/>
  <dc:description/>
  <cp:lastModifiedBy>ученик</cp:lastModifiedBy>
  <cp:revision>25</cp:revision>
  <cp:lastPrinted>2020-01-14T18:41:00Z</cp:lastPrinted>
  <dcterms:created xsi:type="dcterms:W3CDTF">2018-11-08T19:28:00Z</dcterms:created>
  <dcterms:modified xsi:type="dcterms:W3CDTF">2020-03-25T08:12:00Z</dcterms:modified>
</cp:coreProperties>
</file>